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BE692" w14:textId="77777777" w:rsidR="00954E8A" w:rsidRDefault="00954E8A" w:rsidP="00954E8A">
      <w:pPr>
        <w:tabs>
          <w:tab w:val="left" w:pos="1000"/>
        </w:tabs>
      </w:pPr>
    </w:p>
    <w:p w14:paraId="5A9044BD" w14:textId="77777777" w:rsidR="002A108D" w:rsidRPr="002A108D" w:rsidRDefault="002A108D" w:rsidP="002A108D"/>
    <w:p w14:paraId="6F19400A" w14:textId="77777777" w:rsidR="002A108D" w:rsidRPr="002A108D" w:rsidRDefault="002A108D" w:rsidP="002A108D"/>
    <w:p w14:paraId="34B1CE40" w14:textId="77777777" w:rsidR="002A108D" w:rsidRPr="002A108D" w:rsidRDefault="002A108D" w:rsidP="002A108D"/>
    <w:p w14:paraId="1B77C882" w14:textId="77777777" w:rsidR="002A108D" w:rsidRPr="002A108D" w:rsidRDefault="002A108D" w:rsidP="002A108D"/>
    <w:p w14:paraId="753DDF1A" w14:textId="77777777" w:rsidR="002A108D" w:rsidRPr="002A108D" w:rsidRDefault="002A108D" w:rsidP="002A108D"/>
    <w:p w14:paraId="0CDD2CE2" w14:textId="77777777" w:rsidR="002A108D" w:rsidRPr="002A108D" w:rsidRDefault="002A108D" w:rsidP="002A108D"/>
    <w:p w14:paraId="1B4CDD3A" w14:textId="77777777" w:rsidR="002A108D" w:rsidRPr="002A108D" w:rsidRDefault="002A108D" w:rsidP="002A108D"/>
    <w:p w14:paraId="6FC40B41" w14:textId="77777777" w:rsidR="002A108D" w:rsidRPr="002A108D" w:rsidRDefault="002A108D" w:rsidP="002A108D">
      <w:pPr>
        <w:jc w:val="center"/>
      </w:pPr>
    </w:p>
    <w:p w14:paraId="5561F269" w14:textId="4F14A541" w:rsidR="002A108D" w:rsidRPr="002A108D" w:rsidRDefault="002A108D" w:rsidP="002A108D">
      <w:pPr>
        <w:jc w:val="center"/>
      </w:pPr>
      <w:r w:rsidRPr="002A108D">
        <w:drawing>
          <wp:anchor distT="0" distB="0" distL="114300" distR="114300" simplePos="0" relativeHeight="251659264" behindDoc="1" locked="0" layoutInCell="1" allowOverlap="1" wp14:anchorId="1459D58B" wp14:editId="22CD1A25">
            <wp:simplePos x="0" y="0"/>
            <wp:positionH relativeFrom="margin">
              <wp:align>center</wp:align>
            </wp:positionH>
            <wp:positionV relativeFrom="paragraph">
              <wp:posOffset>153035</wp:posOffset>
            </wp:positionV>
            <wp:extent cx="2019300" cy="2610485"/>
            <wp:effectExtent l="0" t="0" r="0" b="0"/>
            <wp:wrapTight wrapText="bothSides">
              <wp:wrapPolygon edited="0">
                <wp:start x="10189" y="631"/>
                <wp:lineTo x="7540" y="1892"/>
                <wp:lineTo x="5706" y="2995"/>
                <wp:lineTo x="5706" y="5044"/>
                <wp:lineTo x="7743" y="5990"/>
                <wp:lineTo x="10800" y="5990"/>
                <wp:lineTo x="3260" y="6620"/>
                <wp:lineTo x="2242" y="6936"/>
                <wp:lineTo x="1834" y="13556"/>
                <wp:lineTo x="2445" y="16078"/>
                <wp:lineTo x="5706" y="18600"/>
                <wp:lineTo x="9985" y="21122"/>
                <wp:lineTo x="10189" y="21437"/>
                <wp:lineTo x="11208" y="21437"/>
                <wp:lineTo x="11411" y="21122"/>
                <wp:lineTo x="15691" y="18600"/>
                <wp:lineTo x="18951" y="16078"/>
                <wp:lineTo x="19562" y="13556"/>
                <wp:lineTo x="19562" y="7093"/>
                <wp:lineTo x="18136" y="6620"/>
                <wp:lineTo x="10800" y="5990"/>
                <wp:lineTo x="13653" y="5990"/>
                <wp:lineTo x="15894" y="4886"/>
                <wp:lineTo x="15894" y="3153"/>
                <wp:lineTo x="14264" y="2049"/>
                <wp:lineTo x="11208" y="631"/>
                <wp:lineTo x="10189" y="631"/>
              </wp:wrapPolygon>
            </wp:wrapTight>
            <wp:docPr id="115990000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10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08D">
        <w:t>IASF Global Network</w:t>
      </w:r>
    </w:p>
    <w:p w14:paraId="299D99D6" w14:textId="2BDA4FBA" w:rsidR="002A108D" w:rsidRPr="002A108D" w:rsidRDefault="002A108D" w:rsidP="002A108D">
      <w:pPr>
        <w:jc w:val="center"/>
      </w:pPr>
    </w:p>
    <w:p w14:paraId="1E236B9B" w14:textId="1638B98C" w:rsidR="002A108D" w:rsidRPr="002A108D" w:rsidRDefault="002A108D" w:rsidP="002A108D">
      <w:pPr>
        <w:jc w:val="center"/>
      </w:pPr>
    </w:p>
    <w:p w14:paraId="4FE3CA03" w14:textId="77777777" w:rsidR="002A108D" w:rsidRPr="002A108D" w:rsidRDefault="002A108D" w:rsidP="002A108D">
      <w:pPr>
        <w:jc w:val="center"/>
      </w:pPr>
    </w:p>
    <w:p w14:paraId="70C9B179" w14:textId="77777777" w:rsidR="002A108D" w:rsidRPr="002A108D" w:rsidRDefault="002A108D" w:rsidP="002A108D">
      <w:pPr>
        <w:jc w:val="center"/>
      </w:pPr>
    </w:p>
    <w:p w14:paraId="04AA6DBD" w14:textId="77777777" w:rsidR="002A108D" w:rsidRPr="002A108D" w:rsidRDefault="002A108D" w:rsidP="002A108D">
      <w:pPr>
        <w:jc w:val="center"/>
      </w:pPr>
    </w:p>
    <w:p w14:paraId="1940AC07" w14:textId="77777777" w:rsidR="002A108D" w:rsidRPr="002A108D" w:rsidRDefault="002A108D" w:rsidP="002A108D">
      <w:pPr>
        <w:jc w:val="center"/>
      </w:pPr>
    </w:p>
    <w:p w14:paraId="61143D24" w14:textId="77777777" w:rsidR="002A108D" w:rsidRDefault="002A108D" w:rsidP="002A108D">
      <w:pPr>
        <w:jc w:val="center"/>
      </w:pPr>
    </w:p>
    <w:p w14:paraId="4EFD2DFA" w14:textId="77777777" w:rsidR="002A108D" w:rsidRDefault="002A108D" w:rsidP="002A108D">
      <w:pPr>
        <w:jc w:val="center"/>
      </w:pPr>
    </w:p>
    <w:p w14:paraId="778D9BB5" w14:textId="77777777" w:rsidR="002A108D" w:rsidRPr="002A108D" w:rsidRDefault="002A108D" w:rsidP="002A108D">
      <w:pPr>
        <w:jc w:val="center"/>
      </w:pPr>
    </w:p>
    <w:tbl>
      <w:tblPr>
        <w:tblStyle w:val="TableGrid"/>
        <w:tblW w:w="8647" w:type="dxa"/>
        <w:tblInd w:w="108" w:type="dxa"/>
        <w:tblLook w:val="04A0" w:firstRow="1" w:lastRow="0" w:firstColumn="1" w:lastColumn="0" w:noHBand="0" w:noVBand="1"/>
      </w:tblPr>
      <w:tblGrid>
        <w:gridCol w:w="4102"/>
        <w:gridCol w:w="1710"/>
        <w:gridCol w:w="1559"/>
        <w:gridCol w:w="1276"/>
      </w:tblGrid>
      <w:tr w:rsidR="002A108D" w:rsidRPr="002A108D" w14:paraId="678F1D61" w14:textId="77777777">
        <w:trPr>
          <w:trHeight w:val="132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7B8C" w14:textId="77777777" w:rsidR="002A108D" w:rsidRPr="002A108D" w:rsidRDefault="002A108D" w:rsidP="002A108D">
            <w:pPr>
              <w:spacing w:after="200" w:line="276" w:lineRule="auto"/>
              <w:jc w:val="center"/>
            </w:pPr>
            <w:r w:rsidRPr="002A108D">
              <w:t>Document Title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9229" w14:textId="77777777" w:rsidR="002A108D" w:rsidRPr="002A108D" w:rsidRDefault="002A108D" w:rsidP="002A108D">
            <w:pPr>
              <w:spacing w:after="200" w:line="276" w:lineRule="auto"/>
              <w:jc w:val="center"/>
            </w:pPr>
            <w:r w:rsidRPr="002A108D">
              <w:t xml:space="preserve">Creation Date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E02BD" w14:textId="77777777" w:rsidR="002A108D" w:rsidRPr="002A108D" w:rsidRDefault="002A108D" w:rsidP="002A108D">
            <w:pPr>
              <w:spacing w:after="200" w:line="276" w:lineRule="auto"/>
              <w:jc w:val="center"/>
            </w:pPr>
            <w:r w:rsidRPr="002A108D">
              <w:t xml:space="preserve">Review Date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F050" w14:textId="77777777" w:rsidR="002A108D" w:rsidRPr="002A108D" w:rsidRDefault="002A108D" w:rsidP="002A108D">
            <w:pPr>
              <w:spacing w:after="200" w:line="276" w:lineRule="auto"/>
              <w:jc w:val="center"/>
            </w:pPr>
            <w:r w:rsidRPr="002A108D">
              <w:t xml:space="preserve">Version </w:t>
            </w:r>
          </w:p>
        </w:tc>
      </w:tr>
      <w:tr w:rsidR="002A108D" w:rsidRPr="002A108D" w14:paraId="63F5CEAE" w14:textId="77777777"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F6CA" w14:textId="054A79EF" w:rsidR="002A108D" w:rsidRPr="002A108D" w:rsidRDefault="002A108D" w:rsidP="002A108D">
            <w:pPr>
              <w:spacing w:after="200" w:line="276" w:lineRule="auto"/>
              <w:jc w:val="center"/>
            </w:pPr>
            <w:r w:rsidRPr="002A108D">
              <w:t xml:space="preserve">IASF </w:t>
            </w:r>
            <w:r>
              <w:t>CPD Record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9A72" w14:textId="77777777" w:rsidR="002A108D" w:rsidRPr="002A108D" w:rsidRDefault="002A108D" w:rsidP="002A108D">
            <w:pPr>
              <w:spacing w:after="200" w:line="276" w:lineRule="auto"/>
              <w:jc w:val="center"/>
            </w:pPr>
            <w:r w:rsidRPr="002A108D">
              <w:t>30/10/2025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D303" w14:textId="77777777" w:rsidR="002A108D" w:rsidRPr="002A108D" w:rsidRDefault="002A108D" w:rsidP="002A108D">
            <w:pPr>
              <w:spacing w:after="200" w:line="276" w:lineRule="auto"/>
              <w:jc w:val="center"/>
            </w:pPr>
            <w:r w:rsidRPr="002A108D">
              <w:t>30/10/2026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F24DB" w14:textId="77777777" w:rsidR="002A108D" w:rsidRPr="002A108D" w:rsidRDefault="002A108D" w:rsidP="002A108D">
            <w:pPr>
              <w:spacing w:after="200" w:line="276" w:lineRule="auto"/>
              <w:jc w:val="center"/>
            </w:pPr>
            <w:r w:rsidRPr="002A108D">
              <w:t>1</w:t>
            </w:r>
          </w:p>
        </w:tc>
      </w:tr>
    </w:tbl>
    <w:p w14:paraId="2C7A97EC" w14:textId="0E9B716F" w:rsidR="002A108D" w:rsidRPr="002A108D" w:rsidRDefault="002A108D" w:rsidP="002A108D">
      <w:pPr>
        <w:tabs>
          <w:tab w:val="center" w:pos="4513"/>
        </w:tabs>
        <w:sectPr w:rsidR="002A108D" w:rsidRPr="002A108D" w:rsidSect="00954E8A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600"/>
        <w:tblW w:w="14454" w:type="dxa"/>
        <w:tblLook w:val="04A0" w:firstRow="1" w:lastRow="0" w:firstColumn="1" w:lastColumn="0" w:noHBand="0" w:noVBand="1"/>
      </w:tblPr>
      <w:tblGrid>
        <w:gridCol w:w="1126"/>
        <w:gridCol w:w="10320"/>
        <w:gridCol w:w="1308"/>
        <w:gridCol w:w="1700"/>
      </w:tblGrid>
      <w:tr w:rsidR="00954E8A" w14:paraId="6FDC717D" w14:textId="77777777" w:rsidTr="002A108D">
        <w:trPr>
          <w:trHeight w:val="274"/>
        </w:trPr>
        <w:tc>
          <w:tcPr>
            <w:tcW w:w="1126" w:type="dxa"/>
          </w:tcPr>
          <w:p w14:paraId="76231292" w14:textId="77777777" w:rsidR="00954E8A" w:rsidRPr="00CE559B" w:rsidRDefault="00954E8A" w:rsidP="00417023">
            <w:pPr>
              <w:tabs>
                <w:tab w:val="left" w:pos="1000"/>
              </w:tabs>
              <w:jc w:val="center"/>
              <w:rPr>
                <w:b/>
                <w:bCs/>
              </w:rPr>
            </w:pPr>
          </w:p>
        </w:tc>
        <w:tc>
          <w:tcPr>
            <w:tcW w:w="10320" w:type="dxa"/>
          </w:tcPr>
          <w:p w14:paraId="3A8C6313" w14:textId="77777777" w:rsidR="00954E8A" w:rsidRPr="00CE559B" w:rsidRDefault="00954E8A" w:rsidP="00417023">
            <w:pPr>
              <w:tabs>
                <w:tab w:val="left" w:pos="100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FULL NAME: </w:t>
            </w:r>
          </w:p>
        </w:tc>
        <w:tc>
          <w:tcPr>
            <w:tcW w:w="1308" w:type="dxa"/>
          </w:tcPr>
          <w:p w14:paraId="36C1A971" w14:textId="77777777" w:rsidR="00954E8A" w:rsidRPr="00CE559B" w:rsidRDefault="00954E8A" w:rsidP="00417023">
            <w:pPr>
              <w:tabs>
                <w:tab w:val="left" w:pos="1000"/>
              </w:tabs>
              <w:jc w:val="center"/>
              <w:rPr>
                <w:b/>
                <w:bCs/>
              </w:rPr>
            </w:pPr>
          </w:p>
        </w:tc>
        <w:tc>
          <w:tcPr>
            <w:tcW w:w="1700" w:type="dxa"/>
          </w:tcPr>
          <w:p w14:paraId="3E8E3037" w14:textId="77777777" w:rsidR="00954E8A" w:rsidRPr="00CE559B" w:rsidRDefault="00954E8A" w:rsidP="00417023">
            <w:pPr>
              <w:tabs>
                <w:tab w:val="left" w:pos="1000"/>
              </w:tabs>
              <w:jc w:val="center"/>
              <w:rPr>
                <w:b/>
                <w:bCs/>
              </w:rPr>
            </w:pPr>
          </w:p>
        </w:tc>
      </w:tr>
      <w:tr w:rsidR="00954E8A" w14:paraId="6BF58DED" w14:textId="77777777" w:rsidTr="002A108D">
        <w:tc>
          <w:tcPr>
            <w:tcW w:w="1126" w:type="dxa"/>
          </w:tcPr>
          <w:p w14:paraId="76FABB7F" w14:textId="77777777" w:rsidR="00954E8A" w:rsidRDefault="00954E8A" w:rsidP="00417023">
            <w:pPr>
              <w:tabs>
                <w:tab w:val="left" w:pos="1000"/>
              </w:tabs>
            </w:pPr>
            <w:r w:rsidRPr="00CE559B">
              <w:rPr>
                <w:b/>
                <w:bCs/>
              </w:rPr>
              <w:t>Date of CPD</w:t>
            </w:r>
          </w:p>
        </w:tc>
        <w:tc>
          <w:tcPr>
            <w:tcW w:w="10320" w:type="dxa"/>
          </w:tcPr>
          <w:p w14:paraId="0BF7F758" w14:textId="77777777" w:rsidR="00954E8A" w:rsidRPr="00CE559B" w:rsidRDefault="00954E8A" w:rsidP="00417023">
            <w:pPr>
              <w:tabs>
                <w:tab w:val="left" w:pos="1000"/>
              </w:tabs>
              <w:rPr>
                <w:b/>
                <w:bCs/>
              </w:rPr>
            </w:pPr>
          </w:p>
          <w:p w14:paraId="42D8965A" w14:textId="77777777" w:rsidR="00954E8A" w:rsidRDefault="00954E8A" w:rsidP="00417023">
            <w:pPr>
              <w:tabs>
                <w:tab w:val="left" w:pos="1000"/>
              </w:tabs>
            </w:pPr>
            <w:r w:rsidRPr="00CE559B">
              <w:rPr>
                <w:b/>
                <w:bCs/>
              </w:rPr>
              <w:t>Description of CPD Undertaken</w:t>
            </w:r>
          </w:p>
        </w:tc>
        <w:tc>
          <w:tcPr>
            <w:tcW w:w="1308" w:type="dxa"/>
          </w:tcPr>
          <w:p w14:paraId="0A0CDB0F" w14:textId="77777777" w:rsidR="00954E8A" w:rsidRDefault="00954E8A" w:rsidP="00417023">
            <w:pPr>
              <w:tabs>
                <w:tab w:val="left" w:pos="1000"/>
              </w:tabs>
            </w:pPr>
            <w:r w:rsidRPr="00CE559B">
              <w:rPr>
                <w:b/>
                <w:bCs/>
              </w:rPr>
              <w:t>Hours Completed</w:t>
            </w:r>
          </w:p>
        </w:tc>
        <w:tc>
          <w:tcPr>
            <w:tcW w:w="1700" w:type="dxa"/>
          </w:tcPr>
          <w:p w14:paraId="2A3C7231" w14:textId="77777777" w:rsidR="00954E8A" w:rsidRDefault="00954E8A" w:rsidP="00417023">
            <w:pPr>
              <w:tabs>
                <w:tab w:val="left" w:pos="1000"/>
              </w:tabs>
            </w:pPr>
            <w:r w:rsidRPr="00CE559B">
              <w:rPr>
                <w:b/>
                <w:bCs/>
              </w:rPr>
              <w:t>CPD Certificate Available (Y/N)</w:t>
            </w:r>
          </w:p>
        </w:tc>
      </w:tr>
      <w:tr w:rsidR="00954E8A" w14:paraId="1658EA8D" w14:textId="77777777" w:rsidTr="002A108D">
        <w:tc>
          <w:tcPr>
            <w:tcW w:w="1126" w:type="dxa"/>
          </w:tcPr>
          <w:p w14:paraId="4652ABEB" w14:textId="77777777" w:rsidR="00954E8A" w:rsidRDefault="00954E8A" w:rsidP="00417023">
            <w:pPr>
              <w:tabs>
                <w:tab w:val="left" w:pos="1000"/>
              </w:tabs>
            </w:pPr>
            <w:r>
              <w:t>e.g. 1/1/23</w:t>
            </w:r>
          </w:p>
        </w:tc>
        <w:tc>
          <w:tcPr>
            <w:tcW w:w="10320" w:type="dxa"/>
          </w:tcPr>
          <w:p w14:paraId="6C9A22B8" w14:textId="77777777" w:rsidR="00954E8A" w:rsidRDefault="00954E8A" w:rsidP="00417023">
            <w:pPr>
              <w:tabs>
                <w:tab w:val="left" w:pos="1000"/>
              </w:tabs>
            </w:pPr>
          </w:p>
          <w:p w14:paraId="7032F091" w14:textId="77777777" w:rsidR="00954E8A" w:rsidRDefault="00954E8A" w:rsidP="00417023">
            <w:pPr>
              <w:tabs>
                <w:tab w:val="left" w:pos="1000"/>
              </w:tabs>
            </w:pPr>
            <w:r>
              <w:t>e.g. Attended a rider bio-mechanics workshop held by (Name of Training Provider)</w:t>
            </w:r>
          </w:p>
        </w:tc>
        <w:tc>
          <w:tcPr>
            <w:tcW w:w="1308" w:type="dxa"/>
          </w:tcPr>
          <w:p w14:paraId="6D43D11A" w14:textId="77777777" w:rsidR="00954E8A" w:rsidRDefault="00954E8A" w:rsidP="00417023">
            <w:pPr>
              <w:tabs>
                <w:tab w:val="left" w:pos="1000"/>
              </w:tabs>
            </w:pPr>
          </w:p>
          <w:p w14:paraId="5DB9B7F9" w14:textId="77777777" w:rsidR="00954E8A" w:rsidRDefault="00954E8A" w:rsidP="00417023">
            <w:pPr>
              <w:tabs>
                <w:tab w:val="left" w:pos="1000"/>
              </w:tabs>
            </w:pPr>
            <w:r>
              <w:t>4</w:t>
            </w:r>
          </w:p>
        </w:tc>
        <w:tc>
          <w:tcPr>
            <w:tcW w:w="1700" w:type="dxa"/>
          </w:tcPr>
          <w:p w14:paraId="38D3AA18" w14:textId="77777777" w:rsidR="00954E8A" w:rsidRDefault="00954E8A" w:rsidP="00417023">
            <w:pPr>
              <w:tabs>
                <w:tab w:val="left" w:pos="1000"/>
              </w:tabs>
            </w:pPr>
          </w:p>
          <w:p w14:paraId="2B311E02" w14:textId="77777777" w:rsidR="00954E8A" w:rsidRDefault="00954E8A" w:rsidP="00417023">
            <w:pPr>
              <w:tabs>
                <w:tab w:val="left" w:pos="1000"/>
              </w:tabs>
            </w:pPr>
            <w:r>
              <w:t>N</w:t>
            </w:r>
          </w:p>
        </w:tc>
      </w:tr>
      <w:tr w:rsidR="00954E8A" w14:paraId="5780D59C" w14:textId="77777777" w:rsidTr="002A108D">
        <w:tc>
          <w:tcPr>
            <w:tcW w:w="1126" w:type="dxa"/>
          </w:tcPr>
          <w:p w14:paraId="6C2AE30F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4455AD5C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25E88674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647AD66C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712EE971" w14:textId="77777777" w:rsidTr="002A108D">
        <w:tc>
          <w:tcPr>
            <w:tcW w:w="1126" w:type="dxa"/>
          </w:tcPr>
          <w:p w14:paraId="048F9C7D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14732095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1FB5BE4F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1A52AFCC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7DE9BE05" w14:textId="77777777" w:rsidTr="002A108D">
        <w:tc>
          <w:tcPr>
            <w:tcW w:w="1126" w:type="dxa"/>
          </w:tcPr>
          <w:p w14:paraId="2FBE8711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3B506A1F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17040407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101B2F14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234AF2D2" w14:textId="77777777" w:rsidTr="002A108D">
        <w:tc>
          <w:tcPr>
            <w:tcW w:w="1126" w:type="dxa"/>
          </w:tcPr>
          <w:p w14:paraId="0B2BC905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29CB7A64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7E23234B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250DF3B3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3E2318D7" w14:textId="77777777" w:rsidTr="002A108D">
        <w:tc>
          <w:tcPr>
            <w:tcW w:w="1126" w:type="dxa"/>
          </w:tcPr>
          <w:p w14:paraId="0D521F22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228121B6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4EF70C19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7697F1C5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54DE2CCE" w14:textId="77777777" w:rsidTr="002A108D">
        <w:tc>
          <w:tcPr>
            <w:tcW w:w="1126" w:type="dxa"/>
          </w:tcPr>
          <w:p w14:paraId="637CB6C3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427C3BB2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330AE1DF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4388096B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030E2624" w14:textId="77777777" w:rsidTr="002A108D">
        <w:tc>
          <w:tcPr>
            <w:tcW w:w="1126" w:type="dxa"/>
          </w:tcPr>
          <w:p w14:paraId="6A69B9FE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75113956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30D17FF2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7026295F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6ED9A626" w14:textId="77777777" w:rsidTr="002A108D">
        <w:tc>
          <w:tcPr>
            <w:tcW w:w="1126" w:type="dxa"/>
          </w:tcPr>
          <w:p w14:paraId="50D9D3AC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4F9A47DA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6CC342EB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19EB3193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007032EB" w14:textId="77777777" w:rsidTr="002A108D">
        <w:tc>
          <w:tcPr>
            <w:tcW w:w="1126" w:type="dxa"/>
          </w:tcPr>
          <w:p w14:paraId="2EC7E02A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44EF7583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317BFCA8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7C98793E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388C8E5D" w14:textId="77777777" w:rsidTr="002A108D">
        <w:tc>
          <w:tcPr>
            <w:tcW w:w="1126" w:type="dxa"/>
          </w:tcPr>
          <w:p w14:paraId="6B5E0A5B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11C02C9D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147C431A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7E26FB88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65CF81E3" w14:textId="77777777" w:rsidTr="002A108D">
        <w:tc>
          <w:tcPr>
            <w:tcW w:w="1126" w:type="dxa"/>
          </w:tcPr>
          <w:p w14:paraId="033E464D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071BBA83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4DCEF275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17384C30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375F8B6C" w14:textId="77777777" w:rsidTr="002A108D">
        <w:tc>
          <w:tcPr>
            <w:tcW w:w="1126" w:type="dxa"/>
          </w:tcPr>
          <w:p w14:paraId="64B6C0FF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5216E72E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53AFA2CE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1405A389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64A8CDF7" w14:textId="77777777" w:rsidTr="002A108D">
        <w:tc>
          <w:tcPr>
            <w:tcW w:w="1126" w:type="dxa"/>
          </w:tcPr>
          <w:p w14:paraId="6774811A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7B89BE99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6E61F2F5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3EB2991D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466E1FA6" w14:textId="77777777" w:rsidTr="002A108D">
        <w:tc>
          <w:tcPr>
            <w:tcW w:w="1126" w:type="dxa"/>
          </w:tcPr>
          <w:p w14:paraId="3AF2742B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025F5DA2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1F97B252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19A0BC8D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28660608" w14:textId="77777777" w:rsidTr="002A108D">
        <w:tc>
          <w:tcPr>
            <w:tcW w:w="1126" w:type="dxa"/>
          </w:tcPr>
          <w:p w14:paraId="09C10683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4D2395F2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693C5441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4A793EAB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5FDE92F3" w14:textId="77777777" w:rsidTr="002A108D">
        <w:tc>
          <w:tcPr>
            <w:tcW w:w="1126" w:type="dxa"/>
          </w:tcPr>
          <w:p w14:paraId="6D022790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06B4A42B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5B0ACBFA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4840252A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0024B620" w14:textId="77777777" w:rsidTr="002A108D">
        <w:tc>
          <w:tcPr>
            <w:tcW w:w="1126" w:type="dxa"/>
          </w:tcPr>
          <w:p w14:paraId="78B8542F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52827C18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72DF89A5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04B0727C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177F9994" w14:textId="77777777" w:rsidTr="002A108D">
        <w:tc>
          <w:tcPr>
            <w:tcW w:w="1126" w:type="dxa"/>
          </w:tcPr>
          <w:p w14:paraId="1B6B8A25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079F80D8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0D1E8057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662E40FA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301AF733" w14:textId="77777777" w:rsidTr="002A108D">
        <w:tc>
          <w:tcPr>
            <w:tcW w:w="1126" w:type="dxa"/>
          </w:tcPr>
          <w:p w14:paraId="153385AE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749C1F8D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24735F08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791184A7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0AD5B9A7" w14:textId="77777777" w:rsidTr="002A108D">
        <w:tc>
          <w:tcPr>
            <w:tcW w:w="1126" w:type="dxa"/>
          </w:tcPr>
          <w:p w14:paraId="158A352C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7226A40F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4F70D3CD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367A3F28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53362D1B" w14:textId="77777777" w:rsidTr="002A108D">
        <w:tc>
          <w:tcPr>
            <w:tcW w:w="1126" w:type="dxa"/>
          </w:tcPr>
          <w:p w14:paraId="443FE028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618749FA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1E2DE7CB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622226C5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52F352A9" w14:textId="77777777" w:rsidTr="002A108D">
        <w:tc>
          <w:tcPr>
            <w:tcW w:w="1126" w:type="dxa"/>
          </w:tcPr>
          <w:p w14:paraId="606D40F8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5A6253F7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093C1DD3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6250DB20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3B7A67EF" w14:textId="77777777" w:rsidTr="002A108D">
        <w:tc>
          <w:tcPr>
            <w:tcW w:w="1126" w:type="dxa"/>
          </w:tcPr>
          <w:p w14:paraId="37B715DB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05CE3FF7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308" w:type="dxa"/>
          </w:tcPr>
          <w:p w14:paraId="54788C32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2FA72D1C" w14:textId="77777777" w:rsidR="00954E8A" w:rsidRDefault="00954E8A" w:rsidP="00417023">
            <w:pPr>
              <w:tabs>
                <w:tab w:val="left" w:pos="1000"/>
              </w:tabs>
            </w:pPr>
          </w:p>
        </w:tc>
      </w:tr>
      <w:tr w:rsidR="00954E8A" w14:paraId="4277DE22" w14:textId="77777777" w:rsidTr="002A108D">
        <w:tc>
          <w:tcPr>
            <w:tcW w:w="1126" w:type="dxa"/>
          </w:tcPr>
          <w:p w14:paraId="61F210B7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0320" w:type="dxa"/>
          </w:tcPr>
          <w:p w14:paraId="1E7834F8" w14:textId="77777777" w:rsidR="00954E8A" w:rsidRPr="00905A57" w:rsidRDefault="00954E8A" w:rsidP="00417023">
            <w:pPr>
              <w:tabs>
                <w:tab w:val="left" w:pos="9360"/>
              </w:tabs>
              <w:jc w:val="right"/>
              <w:rPr>
                <w:b/>
                <w:bCs/>
              </w:rPr>
            </w:pPr>
            <w:r w:rsidRPr="00905A57">
              <w:rPr>
                <w:b/>
                <w:bCs/>
              </w:rPr>
              <w:t xml:space="preserve">TOTAL HOURS </w:t>
            </w:r>
          </w:p>
        </w:tc>
        <w:tc>
          <w:tcPr>
            <w:tcW w:w="1308" w:type="dxa"/>
          </w:tcPr>
          <w:p w14:paraId="0494C492" w14:textId="77777777" w:rsidR="00954E8A" w:rsidRDefault="00954E8A" w:rsidP="00417023">
            <w:pPr>
              <w:tabs>
                <w:tab w:val="left" w:pos="1000"/>
              </w:tabs>
            </w:pPr>
          </w:p>
        </w:tc>
        <w:tc>
          <w:tcPr>
            <w:tcW w:w="1700" w:type="dxa"/>
          </w:tcPr>
          <w:p w14:paraId="5A45CA89" w14:textId="77777777" w:rsidR="00954E8A" w:rsidRDefault="00954E8A" w:rsidP="00417023">
            <w:pPr>
              <w:tabs>
                <w:tab w:val="left" w:pos="1000"/>
              </w:tabs>
            </w:pPr>
          </w:p>
        </w:tc>
      </w:tr>
    </w:tbl>
    <w:p w14:paraId="0B919B91" w14:textId="77777777" w:rsidR="00954E8A" w:rsidRPr="00905A57" w:rsidRDefault="00954E8A" w:rsidP="00954E8A">
      <w:pPr>
        <w:tabs>
          <w:tab w:val="left" w:pos="11450"/>
        </w:tabs>
        <w:sectPr w:rsidR="00954E8A" w:rsidRPr="00905A57" w:rsidSect="00954E8A">
          <w:pgSz w:w="16838" w:h="11906" w:orient="landscape" w:code="9"/>
          <w:pgMar w:top="1440" w:right="1440" w:bottom="1440" w:left="1440" w:header="709" w:footer="709" w:gutter="0"/>
          <w:cols w:space="708"/>
          <w:docGrid w:linePitch="360"/>
        </w:sectPr>
      </w:pPr>
    </w:p>
    <w:p w14:paraId="5B6D9E1F" w14:textId="77777777" w:rsidR="00954E8A" w:rsidRPr="00041625" w:rsidRDefault="00954E8A"/>
    <w:sectPr w:rsidR="00954E8A" w:rsidRPr="00041625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E109B" w14:textId="77777777" w:rsidR="00DC4C61" w:rsidRDefault="00DC4C61" w:rsidP="00041625">
      <w:pPr>
        <w:spacing w:after="0" w:line="240" w:lineRule="auto"/>
      </w:pPr>
      <w:r>
        <w:separator/>
      </w:r>
    </w:p>
  </w:endnote>
  <w:endnote w:type="continuationSeparator" w:id="0">
    <w:p w14:paraId="4CB3CA6E" w14:textId="77777777" w:rsidR="00DC4C61" w:rsidRDefault="00DC4C61" w:rsidP="0004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BDCB3" w14:textId="77777777" w:rsidR="00954E8A" w:rsidRDefault="00954E8A">
    <w:pPr>
      <w:pStyle w:val="Footer"/>
    </w:pPr>
    <w:r>
      <w:t>IASF CPD V3 February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2473C" w14:textId="77777777" w:rsidR="00DC4C61" w:rsidRDefault="00DC4C61" w:rsidP="00041625">
      <w:pPr>
        <w:spacing w:after="0" w:line="240" w:lineRule="auto"/>
      </w:pPr>
      <w:r>
        <w:separator/>
      </w:r>
    </w:p>
  </w:footnote>
  <w:footnote w:type="continuationSeparator" w:id="0">
    <w:p w14:paraId="0369088B" w14:textId="77777777" w:rsidR="00DC4C61" w:rsidRDefault="00DC4C61" w:rsidP="0004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73B4C" w14:textId="77777777" w:rsidR="00041625" w:rsidRPr="00041625" w:rsidRDefault="00041625" w:rsidP="00041625">
    <w:pPr>
      <w:pStyle w:val="Header"/>
      <w:jc w:val="center"/>
    </w:pPr>
    <w:r w:rsidRPr="00041625">
      <w:t>IASF Global Network</w:t>
    </w:r>
  </w:p>
  <w:p w14:paraId="465AADB9" w14:textId="77777777" w:rsidR="00041625" w:rsidRPr="00041625" w:rsidRDefault="00041625" w:rsidP="00041625">
    <w:pPr>
      <w:pStyle w:val="Header"/>
    </w:pPr>
  </w:p>
  <w:p w14:paraId="1FC76741" w14:textId="0B49CF76" w:rsidR="00041625" w:rsidRPr="00041625" w:rsidRDefault="00041625" w:rsidP="00041625">
    <w:pPr>
      <w:pStyle w:val="Header"/>
    </w:pPr>
    <w:r w:rsidRPr="00041625">
      <w:rPr>
        <w:noProof/>
      </w:rPr>
      <w:drawing>
        <wp:anchor distT="0" distB="0" distL="114300" distR="114300" simplePos="0" relativeHeight="251659264" behindDoc="1" locked="0" layoutInCell="1" allowOverlap="1" wp14:anchorId="061ADB99" wp14:editId="5AD728EC">
          <wp:simplePos x="0" y="0"/>
          <wp:positionH relativeFrom="column">
            <wp:posOffset>2463800</wp:posOffset>
          </wp:positionH>
          <wp:positionV relativeFrom="paragraph">
            <wp:posOffset>7620</wp:posOffset>
          </wp:positionV>
          <wp:extent cx="546100" cy="706120"/>
          <wp:effectExtent l="0" t="0" r="6350" b="0"/>
          <wp:wrapTight wrapText="bothSides">
            <wp:wrapPolygon edited="0">
              <wp:start x="8288" y="0"/>
              <wp:lineTo x="4521" y="2914"/>
              <wp:lineTo x="753" y="7576"/>
              <wp:lineTo x="753" y="13986"/>
              <wp:lineTo x="3767" y="19230"/>
              <wp:lineTo x="9042" y="20978"/>
              <wp:lineTo x="12056" y="20978"/>
              <wp:lineTo x="17330" y="19230"/>
              <wp:lineTo x="20344" y="13986"/>
              <wp:lineTo x="21098" y="7576"/>
              <wp:lineTo x="17330" y="3496"/>
              <wp:lineTo x="12809" y="0"/>
              <wp:lineTo x="8288" y="0"/>
            </wp:wrapPolygon>
          </wp:wrapTight>
          <wp:docPr id="83312205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706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D0E24F" w14:textId="77777777" w:rsidR="00041625" w:rsidRPr="00041625" w:rsidRDefault="00041625" w:rsidP="00041625">
    <w:pPr>
      <w:pStyle w:val="Header"/>
    </w:pPr>
  </w:p>
  <w:p w14:paraId="4B86C54B" w14:textId="77777777" w:rsidR="00041625" w:rsidRPr="00041625" w:rsidRDefault="00041625" w:rsidP="00041625">
    <w:pPr>
      <w:pStyle w:val="Header"/>
    </w:pPr>
  </w:p>
  <w:p w14:paraId="0C4BAADC" w14:textId="77777777" w:rsidR="00041625" w:rsidRPr="00041625" w:rsidRDefault="00041625" w:rsidP="00041625">
    <w:pPr>
      <w:pStyle w:val="Header"/>
    </w:pPr>
  </w:p>
  <w:p w14:paraId="4DE680E1" w14:textId="77777777" w:rsidR="00041625" w:rsidRPr="00041625" w:rsidRDefault="00041625" w:rsidP="00041625">
    <w:pPr>
      <w:pStyle w:val="Header"/>
    </w:pPr>
  </w:p>
  <w:p w14:paraId="1EEB121B" w14:textId="77777777" w:rsidR="00041625" w:rsidRPr="00041625" w:rsidRDefault="00041625" w:rsidP="00041625">
    <w:pPr>
      <w:pStyle w:val="Header"/>
    </w:pPr>
  </w:p>
  <w:tbl>
    <w:tblPr>
      <w:tblStyle w:val="TableGrid"/>
      <w:tblW w:w="8647" w:type="dxa"/>
      <w:tblInd w:w="108" w:type="dxa"/>
      <w:tblLook w:val="04A0" w:firstRow="1" w:lastRow="0" w:firstColumn="1" w:lastColumn="0" w:noHBand="0" w:noVBand="1"/>
    </w:tblPr>
    <w:tblGrid>
      <w:gridCol w:w="4102"/>
      <w:gridCol w:w="1710"/>
      <w:gridCol w:w="1559"/>
      <w:gridCol w:w="1276"/>
    </w:tblGrid>
    <w:tr w:rsidR="00041625" w:rsidRPr="00041625" w14:paraId="1F47BF5E" w14:textId="77777777">
      <w:trPr>
        <w:trHeight w:val="132"/>
      </w:trPr>
      <w:tc>
        <w:tcPr>
          <w:tcW w:w="4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B224B88" w14:textId="77777777" w:rsidR="00041625" w:rsidRPr="00041625" w:rsidRDefault="00041625" w:rsidP="00041625">
          <w:pPr>
            <w:pStyle w:val="Header"/>
          </w:pPr>
          <w:r w:rsidRPr="00041625">
            <w:t>Document Title</w:t>
          </w:r>
        </w:p>
      </w:tc>
      <w:tc>
        <w:tcPr>
          <w:tcW w:w="17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DB88350" w14:textId="77777777" w:rsidR="00041625" w:rsidRPr="00041625" w:rsidRDefault="00041625" w:rsidP="00041625">
          <w:pPr>
            <w:pStyle w:val="Header"/>
          </w:pPr>
          <w:r w:rsidRPr="00041625">
            <w:t xml:space="preserve">Creation Date 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9264EA" w14:textId="77777777" w:rsidR="00041625" w:rsidRPr="00041625" w:rsidRDefault="00041625" w:rsidP="00041625">
          <w:pPr>
            <w:pStyle w:val="Header"/>
          </w:pPr>
          <w:r w:rsidRPr="00041625">
            <w:t xml:space="preserve">Review Date 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36181B" w14:textId="77777777" w:rsidR="00041625" w:rsidRPr="00041625" w:rsidRDefault="00041625" w:rsidP="00041625">
          <w:pPr>
            <w:pStyle w:val="Header"/>
          </w:pPr>
          <w:r w:rsidRPr="00041625">
            <w:t xml:space="preserve">Version </w:t>
          </w:r>
        </w:p>
      </w:tc>
    </w:tr>
    <w:tr w:rsidR="00041625" w:rsidRPr="00041625" w14:paraId="01A822D4" w14:textId="77777777">
      <w:tc>
        <w:tcPr>
          <w:tcW w:w="4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E8540DB" w14:textId="1DCB6116" w:rsidR="00041625" w:rsidRPr="00041625" w:rsidRDefault="00041625" w:rsidP="00041625">
          <w:pPr>
            <w:pStyle w:val="Header"/>
          </w:pPr>
          <w:r w:rsidRPr="00041625">
            <w:t xml:space="preserve">IASF </w:t>
          </w:r>
          <w:r w:rsidR="00954E8A">
            <w:t xml:space="preserve">CPD </w:t>
          </w:r>
          <w:r w:rsidRPr="00041625">
            <w:t>Policy</w:t>
          </w:r>
        </w:p>
      </w:tc>
      <w:tc>
        <w:tcPr>
          <w:tcW w:w="17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915E4E0" w14:textId="77777777" w:rsidR="00041625" w:rsidRPr="00041625" w:rsidRDefault="00041625" w:rsidP="00041625">
          <w:pPr>
            <w:pStyle w:val="Header"/>
          </w:pPr>
          <w:r w:rsidRPr="00041625">
            <w:t>30/10/2025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7FA64FA" w14:textId="77777777" w:rsidR="00041625" w:rsidRPr="00041625" w:rsidRDefault="00041625" w:rsidP="00041625">
          <w:pPr>
            <w:pStyle w:val="Header"/>
          </w:pPr>
          <w:r w:rsidRPr="00041625">
            <w:t>30/10/2026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C00B18C" w14:textId="77777777" w:rsidR="00041625" w:rsidRPr="00041625" w:rsidRDefault="00041625" w:rsidP="00041625">
          <w:pPr>
            <w:pStyle w:val="Header"/>
          </w:pPr>
          <w:r w:rsidRPr="00041625">
            <w:t>1</w:t>
          </w:r>
        </w:p>
      </w:tc>
    </w:tr>
  </w:tbl>
  <w:p w14:paraId="42D2A9E6" w14:textId="77777777" w:rsidR="00041625" w:rsidRDefault="000416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CA1EE8"/>
    <w:multiLevelType w:val="hybridMultilevel"/>
    <w:tmpl w:val="C9428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77926">
    <w:abstractNumId w:val="8"/>
  </w:num>
  <w:num w:numId="2" w16cid:durableId="1632982232">
    <w:abstractNumId w:val="6"/>
  </w:num>
  <w:num w:numId="3" w16cid:durableId="634605086">
    <w:abstractNumId w:val="5"/>
  </w:num>
  <w:num w:numId="4" w16cid:durableId="839196936">
    <w:abstractNumId w:val="4"/>
  </w:num>
  <w:num w:numId="5" w16cid:durableId="1779326260">
    <w:abstractNumId w:val="7"/>
  </w:num>
  <w:num w:numId="6" w16cid:durableId="1751464564">
    <w:abstractNumId w:val="3"/>
  </w:num>
  <w:num w:numId="7" w16cid:durableId="1464736424">
    <w:abstractNumId w:val="2"/>
  </w:num>
  <w:num w:numId="8" w16cid:durableId="1621452249">
    <w:abstractNumId w:val="1"/>
  </w:num>
  <w:num w:numId="9" w16cid:durableId="1924532261">
    <w:abstractNumId w:val="0"/>
  </w:num>
  <w:num w:numId="10" w16cid:durableId="19969506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1625"/>
    <w:rsid w:val="0006063C"/>
    <w:rsid w:val="0015074B"/>
    <w:rsid w:val="0029639D"/>
    <w:rsid w:val="002A108D"/>
    <w:rsid w:val="002E62EC"/>
    <w:rsid w:val="002F1421"/>
    <w:rsid w:val="00326F90"/>
    <w:rsid w:val="00616FB4"/>
    <w:rsid w:val="00815805"/>
    <w:rsid w:val="00954E8A"/>
    <w:rsid w:val="009C059E"/>
    <w:rsid w:val="00AA1D8D"/>
    <w:rsid w:val="00B47730"/>
    <w:rsid w:val="00CB0664"/>
    <w:rsid w:val="00D36FD4"/>
    <w:rsid w:val="00DC4C6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3EFFF2"/>
  <w14:defaultImageDpi w14:val="300"/>
  <w15:docId w15:val="{744F0FEA-0085-4EC9-8956-5F0F950A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54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lisa fay</cp:lastModifiedBy>
  <cp:revision>2</cp:revision>
  <cp:lastPrinted>2025-11-13T10:11:00Z</cp:lastPrinted>
  <dcterms:created xsi:type="dcterms:W3CDTF">2025-11-13T10:13:00Z</dcterms:created>
  <dcterms:modified xsi:type="dcterms:W3CDTF">2025-11-13T10:13:00Z</dcterms:modified>
  <cp:category/>
</cp:coreProperties>
</file>